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5AE7A" w14:textId="77777777" w:rsidR="001D1C99" w:rsidRDefault="00000000">
      <w:pPr>
        <w:pStyle w:val="Heading1"/>
      </w:pPr>
      <w:r>
        <w:t>Reimbursement Receipt</w:t>
      </w:r>
    </w:p>
    <w:p w14:paraId="66B343B4" w14:textId="77777777" w:rsidR="001D1C99" w:rsidRDefault="00000000">
      <w:r>
        <w:t>Travel Expense</w:t>
      </w:r>
    </w:p>
    <w:p w14:paraId="063931E0" w14:textId="6D019CF9" w:rsidR="001D1C99" w:rsidRDefault="00000000">
      <w:r>
        <w:t xml:space="preserve">Project: EPIC, </w:t>
      </w:r>
      <w:r w:rsidR="00704602">
        <w:t>Bhuvaneswar</w:t>
      </w:r>
    </w:p>
    <w:p w14:paraId="74049813" w14:textId="6A5475AD" w:rsidR="00704602" w:rsidRDefault="00704602">
      <w:r>
        <w:t xml:space="preserve">Description: </w:t>
      </w:r>
      <w:r w:rsidR="001A11A0">
        <w:t>Cab rental</w:t>
      </w:r>
    </w:p>
    <w:p w14:paraId="5B3B1DEA" w14:textId="77777777" w:rsidR="001D1C99" w:rsidRDefault="001D1C9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1D1C99" w14:paraId="45F35581" w14:textId="77777777">
        <w:tc>
          <w:tcPr>
            <w:tcW w:w="4320" w:type="dxa"/>
          </w:tcPr>
          <w:p w14:paraId="05F7750D" w14:textId="77777777" w:rsidR="001D1C99" w:rsidRDefault="00000000">
            <w:r>
              <w:t>Bill To:</w:t>
            </w:r>
          </w:p>
        </w:tc>
        <w:tc>
          <w:tcPr>
            <w:tcW w:w="4320" w:type="dxa"/>
          </w:tcPr>
          <w:p w14:paraId="01521B70" w14:textId="77777777" w:rsidR="001D1C99" w:rsidRDefault="00000000">
            <w:r>
              <w:t>Groyyo Pvt. Ltd.</w:t>
            </w:r>
          </w:p>
        </w:tc>
      </w:tr>
      <w:tr w:rsidR="001D1C99" w14:paraId="7B1F8B9D" w14:textId="77777777">
        <w:tc>
          <w:tcPr>
            <w:tcW w:w="4320" w:type="dxa"/>
          </w:tcPr>
          <w:p w14:paraId="23240A16" w14:textId="0C374513" w:rsidR="001D1C99" w:rsidRDefault="00000000">
            <w:r>
              <w:t>Invoice Number: 0</w:t>
            </w:r>
            <w:r w:rsidR="002C7984">
              <w:t>4</w:t>
            </w:r>
            <w:r>
              <w:br/>
              <w:t xml:space="preserve">Date: </w:t>
            </w:r>
            <w:r w:rsidR="002C7984">
              <w:t>4th</w:t>
            </w:r>
            <w:r>
              <w:t xml:space="preserve"> </w:t>
            </w:r>
            <w:r w:rsidR="002C7984">
              <w:t>Oct</w:t>
            </w:r>
            <w:r>
              <w:t xml:space="preserve"> 2025</w:t>
            </w:r>
          </w:p>
        </w:tc>
        <w:tc>
          <w:tcPr>
            <w:tcW w:w="4320" w:type="dxa"/>
          </w:tcPr>
          <w:p w14:paraId="38A3B33A" w14:textId="77777777" w:rsidR="001D1C99" w:rsidRDefault="001D1C99"/>
        </w:tc>
      </w:tr>
    </w:tbl>
    <w:p w14:paraId="043BF42F" w14:textId="77777777" w:rsidR="001D1C99" w:rsidRDefault="001D1C99"/>
    <w:p w14:paraId="6F4C3947" w14:textId="76A5B2CB" w:rsidR="001B0876" w:rsidRDefault="00000000">
      <w:r>
        <w:t>Billed By:</w:t>
      </w:r>
      <w:r>
        <w:br/>
        <w:t xml:space="preserve">Aditya Kumar </w:t>
      </w:r>
    </w:p>
    <w:p w14:paraId="01CF8BDD" w14:textId="4DC90FA7" w:rsidR="001D1C99" w:rsidRDefault="00000000">
      <w:r>
        <w:t>Emp ID: 240</w:t>
      </w: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D1C99" w14:paraId="272235C3" w14:textId="77777777">
        <w:tc>
          <w:tcPr>
            <w:tcW w:w="2160" w:type="dxa"/>
          </w:tcPr>
          <w:p w14:paraId="123555B6" w14:textId="77777777" w:rsidR="001D1C99" w:rsidRDefault="00000000">
            <w:r>
              <w:t>Description</w:t>
            </w:r>
          </w:p>
        </w:tc>
        <w:tc>
          <w:tcPr>
            <w:tcW w:w="2160" w:type="dxa"/>
          </w:tcPr>
          <w:p w14:paraId="2325D1FB" w14:textId="77777777" w:rsidR="001D1C99" w:rsidRDefault="00000000">
            <w:r>
              <w:t>Quantity</w:t>
            </w:r>
          </w:p>
        </w:tc>
        <w:tc>
          <w:tcPr>
            <w:tcW w:w="2160" w:type="dxa"/>
          </w:tcPr>
          <w:p w14:paraId="7CF550C3" w14:textId="77777777" w:rsidR="001D1C99" w:rsidRDefault="00000000">
            <w:r>
              <w:t>Unit Price</w:t>
            </w:r>
          </w:p>
        </w:tc>
        <w:tc>
          <w:tcPr>
            <w:tcW w:w="2160" w:type="dxa"/>
          </w:tcPr>
          <w:p w14:paraId="6A284D16" w14:textId="77777777" w:rsidR="001D1C99" w:rsidRDefault="00000000">
            <w:r>
              <w:t>Amount</w:t>
            </w:r>
          </w:p>
        </w:tc>
      </w:tr>
      <w:tr w:rsidR="001D1C99" w14:paraId="3A98E591" w14:textId="77777777">
        <w:tc>
          <w:tcPr>
            <w:tcW w:w="2160" w:type="dxa"/>
          </w:tcPr>
          <w:p w14:paraId="66753B7A" w14:textId="693C9545" w:rsidR="001D1C99" w:rsidRDefault="00000000">
            <w:r>
              <w:t>Monthly CAB Rental (1/</w:t>
            </w:r>
            <w:r w:rsidR="002C7984">
              <w:t>9</w:t>
            </w:r>
            <w:r>
              <w:t>/25 – 3</w:t>
            </w:r>
            <w:r w:rsidR="002C7984">
              <w:t>0</w:t>
            </w:r>
            <w:r>
              <w:t>/</w:t>
            </w:r>
            <w:r w:rsidR="002C7984">
              <w:t>9</w:t>
            </w:r>
            <w:r>
              <w:t>/25)</w:t>
            </w:r>
          </w:p>
        </w:tc>
        <w:tc>
          <w:tcPr>
            <w:tcW w:w="2160" w:type="dxa"/>
          </w:tcPr>
          <w:p w14:paraId="3A7795A8" w14:textId="77777777" w:rsidR="001D1C99" w:rsidRDefault="00000000">
            <w:r>
              <w:t>1</w:t>
            </w:r>
          </w:p>
        </w:tc>
        <w:tc>
          <w:tcPr>
            <w:tcW w:w="2160" w:type="dxa"/>
          </w:tcPr>
          <w:p w14:paraId="18B51BCF" w14:textId="77777777" w:rsidR="001D1C99" w:rsidRDefault="00000000">
            <w:r>
              <w:t>Rs. 25,000</w:t>
            </w:r>
          </w:p>
        </w:tc>
        <w:tc>
          <w:tcPr>
            <w:tcW w:w="2160" w:type="dxa"/>
          </w:tcPr>
          <w:p w14:paraId="76F89C81" w14:textId="77777777" w:rsidR="001D1C99" w:rsidRDefault="00000000">
            <w:r>
              <w:t>Rs. 25,000</w:t>
            </w:r>
          </w:p>
        </w:tc>
      </w:tr>
    </w:tbl>
    <w:p w14:paraId="16ABCA50" w14:textId="77777777" w:rsidR="001D1C99" w:rsidRDefault="00000000">
      <w:r>
        <w:br/>
        <w:t>Total Amount: Rs. 25,000</w:t>
      </w:r>
    </w:p>
    <w:p w14:paraId="577D2259" w14:textId="77777777" w:rsidR="001D1C99" w:rsidRDefault="00000000">
      <w:r>
        <w:t>Mode of Payment: Cash</w:t>
      </w:r>
    </w:p>
    <w:p w14:paraId="769B8E84" w14:textId="77777777" w:rsidR="001D1C99" w:rsidRDefault="00000000">
      <w:r>
        <w:br/>
        <w:t>Signature:</w:t>
      </w:r>
      <w:r>
        <w:br/>
      </w:r>
      <w:r>
        <w:br/>
        <w:t>________________________</w:t>
      </w:r>
      <w:r>
        <w:br/>
        <w:t>Aditya Kumar</w:t>
      </w:r>
    </w:p>
    <w:sectPr w:rsidR="001D1C9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57413333">
    <w:abstractNumId w:val="8"/>
  </w:num>
  <w:num w:numId="2" w16cid:durableId="1212108266">
    <w:abstractNumId w:val="6"/>
  </w:num>
  <w:num w:numId="3" w16cid:durableId="1215852565">
    <w:abstractNumId w:val="5"/>
  </w:num>
  <w:num w:numId="4" w16cid:durableId="1488741278">
    <w:abstractNumId w:val="4"/>
  </w:num>
  <w:num w:numId="5" w16cid:durableId="45956903">
    <w:abstractNumId w:val="7"/>
  </w:num>
  <w:num w:numId="6" w16cid:durableId="304362858">
    <w:abstractNumId w:val="3"/>
  </w:num>
  <w:num w:numId="7" w16cid:durableId="1402757615">
    <w:abstractNumId w:val="2"/>
  </w:num>
  <w:num w:numId="8" w16cid:durableId="709039985">
    <w:abstractNumId w:val="1"/>
  </w:num>
  <w:num w:numId="9" w16cid:durableId="1142388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E7CE5"/>
    <w:rsid w:val="0015074B"/>
    <w:rsid w:val="001A11A0"/>
    <w:rsid w:val="001B0876"/>
    <w:rsid w:val="001D1C99"/>
    <w:rsid w:val="002414C2"/>
    <w:rsid w:val="0029639D"/>
    <w:rsid w:val="002C7984"/>
    <w:rsid w:val="00326F90"/>
    <w:rsid w:val="00361631"/>
    <w:rsid w:val="004136B6"/>
    <w:rsid w:val="00532D9D"/>
    <w:rsid w:val="005E245F"/>
    <w:rsid w:val="005F2F94"/>
    <w:rsid w:val="00613049"/>
    <w:rsid w:val="00704602"/>
    <w:rsid w:val="008734CC"/>
    <w:rsid w:val="009D2693"/>
    <w:rsid w:val="009E472B"/>
    <w:rsid w:val="00AA1D8D"/>
    <w:rsid w:val="00B47730"/>
    <w:rsid w:val="00C31647"/>
    <w:rsid w:val="00CB0664"/>
    <w:rsid w:val="00DD4AB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D89C06"/>
  <w14:defaultImageDpi w14:val="300"/>
  <w15:docId w15:val="{6363E198-56A1-45F7-9702-7886F715A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Aditya</dc:creator>
  <cp:keywords/>
  <dc:description>generated by python-docx</dc:description>
  <cp:lastModifiedBy>adityak</cp:lastModifiedBy>
  <cp:revision>15</cp:revision>
  <cp:lastPrinted>2025-07-28T16:45:00Z</cp:lastPrinted>
  <dcterms:created xsi:type="dcterms:W3CDTF">2013-12-23T23:15:00Z</dcterms:created>
  <dcterms:modified xsi:type="dcterms:W3CDTF">2025-10-04T06:21:00Z</dcterms:modified>
  <cp:category/>
</cp:coreProperties>
</file>